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6345359" name="fcea7ca0-b404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5993179" name="fcea7ca0-b404-11f0-8b2c-693c6cb3a91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358700" name="03155050-b405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3739847" name="03155050-b405-11f0-8b2c-693c6cb3a91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97227862" name="5a326bf0-b40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7235303" name="5a326bf0-b407-11f0-8b2c-693c6cb3a91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9207542" name="5e04f7c0-b407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3013915" name="5e04f7c0-b407-11f0-8b2c-693c6cb3a91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4980982" name="29081920-b40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6702811" name="29081920-b408-11f0-8b2c-693c6cb3a91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3109988" name="2e52ed10-b408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6408010" name="2e52ed10-b408-11f0-8b2c-693c6cb3a9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1446580" name="2d2d8a70-b40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4366203" name="2d2d8a70-b409-11f0-8b2c-693c6cb3a91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0277168" name="3147f4b0-b409-11f0-8b2c-693c6cb3a9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4767593" name="3147f4b0-b409-11f0-8b2c-693c6cb3a91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Zelglistrasse 28, 15705 Hallwil</w:t>
          </w:r>
        </w:p>
        <w:p>
          <w:pPr>
            <w:spacing w:before="0" w:after="0"/>
          </w:pPr>
          <w:r>
            <w:t>551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